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75029168" name="0dd14be0-bb0b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9199417" name="0dd14be0-bb0b-11f0-ba21-591e44535d4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85331012" name="11149000-bb0b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9010102" name="11149000-bb0b-11f0-ba21-591e44535d4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4. OG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00197214" name="e49b9040-bb0b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7902858" name="e49b9040-bb0b-11f0-ba21-591e44535d4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93468182" name="e832e7d0-bb0b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2160278" name="e832e7d0-bb0b-11f0-ba21-591e44535d4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35077499" name="d8617870-bb11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9181571" name="d8617870-bb11-11f0-ba21-591e44535d4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92093952" name="dd018d70-bb11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0274477" name="dd018d70-bb11-11f0-ba21-591e44535d4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89714062" name="55c78570-bb12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3444667" name="55c78570-bb12-11f0-ba21-591e44535d4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18158850" name="5a47dd70-bb12-11f0-ba21-591e44535d4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5124869" name="5a47dd70-bb12-11f0-ba21-591e44535d4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Seidenstrasse 7, 5200 Brugg</w:t>
          </w:r>
        </w:p>
        <w:p>
          <w:pPr>
            <w:spacing w:before="0" w:after="0"/>
          </w:pPr>
          <w:r>
            <w:t>549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